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8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周作建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118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人工智能导论（含专业导论）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人工智能导论（含专业导论）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人工智能导论（含专业导论）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人工智能导论（含专业导论）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1~3(单),7~9(单)周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数据库系统课程设计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(081164—001)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1~3(单),7~9(单)周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数据库系统课程设计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(081164—001)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1~3(单),7~9(单)周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数据库系统课程设计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(081164—001)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1~3(单),7~9(单)周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数据库系统课程设计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(081164—001)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医学人工智能前沿技术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(r400096—001)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